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56AFD" w14:textId="0E5D8F4F" w:rsidR="00BB7845" w:rsidRDefault="00000000">
      <w:pPr>
        <w:pStyle w:val="Heading1"/>
      </w:pPr>
      <w:r>
        <w:t>Annex B – Project Management Plan</w:t>
      </w:r>
    </w:p>
    <w:p w14:paraId="20B60DB7" w14:textId="77777777" w:rsidR="00AB6289" w:rsidRPr="00AB6289" w:rsidRDefault="00AB6289" w:rsidP="00AB6289"/>
    <w:p w14:paraId="2B41AB82" w14:textId="77777777" w:rsidR="00AB6289" w:rsidRDefault="00000000">
      <w:r>
        <w:t>Please complete the form below to present your project management plan. Each section corresponds to the mandatory elements required for the submission.</w:t>
      </w:r>
    </w:p>
    <w:p w14:paraId="6CF659D4" w14:textId="0A9FB078" w:rsidR="00BB7845" w:rsidRDefault="00AB6289">
      <w:r>
        <w:t>It’s possible to include additional sections after fulfilling the 5 main points.</w:t>
      </w:r>
    </w:p>
    <w:p w14:paraId="48E165DB" w14:textId="77777777" w:rsidR="00AB6289" w:rsidRDefault="00AB6289"/>
    <w:p w14:paraId="66D20FC4" w14:textId="252D96F3" w:rsidR="00AB6289" w:rsidRDefault="00000000" w:rsidP="00AB6289">
      <w:pPr>
        <w:pStyle w:val="Heading2"/>
        <w:numPr>
          <w:ilvl w:val="0"/>
          <w:numId w:val="10"/>
        </w:numPr>
      </w:pPr>
      <w:r>
        <w:t>Project Implementation Timeframe</w:t>
      </w:r>
    </w:p>
    <w:p w14:paraId="6F5EDC12" w14:textId="77777777" w:rsidR="00AB6289" w:rsidRPr="00AB6289" w:rsidRDefault="00AB6289" w:rsidP="00AB6289"/>
    <w:tbl>
      <w:tblPr>
        <w:tblStyle w:val="TableGrid"/>
        <w:tblW w:w="8856" w:type="dxa"/>
        <w:tblLook w:val="04A0" w:firstRow="1" w:lastRow="0" w:firstColumn="1" w:lastColumn="0" w:noHBand="0" w:noVBand="1"/>
      </w:tblPr>
      <w:tblGrid>
        <w:gridCol w:w="1461"/>
        <w:gridCol w:w="1473"/>
        <w:gridCol w:w="1468"/>
        <w:gridCol w:w="1460"/>
        <w:gridCol w:w="1460"/>
        <w:gridCol w:w="1534"/>
      </w:tblGrid>
      <w:tr w:rsidR="00AB6289" w14:paraId="0B556B90" w14:textId="790D824D" w:rsidTr="00AB6289">
        <w:tc>
          <w:tcPr>
            <w:tcW w:w="1461" w:type="dxa"/>
          </w:tcPr>
          <w:p w14:paraId="6EE9BC02" w14:textId="179F003C" w:rsidR="00AB6289" w:rsidRDefault="00AB6289" w:rsidP="00AB6289">
            <w:r>
              <w:t>Phase No.</w:t>
            </w:r>
          </w:p>
        </w:tc>
        <w:tc>
          <w:tcPr>
            <w:tcW w:w="1473" w:type="dxa"/>
          </w:tcPr>
          <w:p w14:paraId="17DE9D5A" w14:textId="5EA50077" w:rsidR="00AB6289" w:rsidRDefault="00AB6289" w:rsidP="00AB6289">
            <w:r>
              <w:t>Activity Description</w:t>
            </w:r>
          </w:p>
        </w:tc>
        <w:tc>
          <w:tcPr>
            <w:tcW w:w="1468" w:type="dxa"/>
          </w:tcPr>
          <w:p w14:paraId="52474CA7" w14:textId="2571038E" w:rsidR="00AB6289" w:rsidRDefault="00AB6289" w:rsidP="00AB6289">
            <w:r>
              <w:t>Duration</w:t>
            </w:r>
          </w:p>
        </w:tc>
        <w:tc>
          <w:tcPr>
            <w:tcW w:w="1460" w:type="dxa"/>
          </w:tcPr>
          <w:p w14:paraId="14547D09" w14:textId="176D1584" w:rsidR="00AB6289" w:rsidRDefault="00AB6289" w:rsidP="00AB6289">
            <w:r>
              <w:t>Start Date</w:t>
            </w:r>
          </w:p>
        </w:tc>
        <w:tc>
          <w:tcPr>
            <w:tcW w:w="1460" w:type="dxa"/>
          </w:tcPr>
          <w:p w14:paraId="084D77FF" w14:textId="63045A98" w:rsidR="00AB6289" w:rsidRDefault="00AB6289" w:rsidP="00AB6289">
            <w:r>
              <w:t>End Date</w:t>
            </w:r>
          </w:p>
        </w:tc>
        <w:tc>
          <w:tcPr>
            <w:tcW w:w="1534" w:type="dxa"/>
          </w:tcPr>
          <w:p w14:paraId="1F012E2E" w14:textId="5CF3EA69" w:rsidR="00AB6289" w:rsidRDefault="00AB6289" w:rsidP="00AB6289">
            <w:r>
              <w:t>Dependencies</w:t>
            </w:r>
          </w:p>
        </w:tc>
      </w:tr>
      <w:tr w:rsidR="00AB6289" w14:paraId="41579B17" w14:textId="77777777" w:rsidTr="00AB6289">
        <w:tc>
          <w:tcPr>
            <w:tcW w:w="1461" w:type="dxa"/>
          </w:tcPr>
          <w:p w14:paraId="670C2669" w14:textId="77777777" w:rsidR="00AB6289" w:rsidRDefault="00AB6289" w:rsidP="00AB6289"/>
        </w:tc>
        <w:tc>
          <w:tcPr>
            <w:tcW w:w="1473" w:type="dxa"/>
          </w:tcPr>
          <w:p w14:paraId="582A85B3" w14:textId="77777777" w:rsidR="00AB6289" w:rsidRDefault="00AB6289" w:rsidP="00AB6289"/>
        </w:tc>
        <w:tc>
          <w:tcPr>
            <w:tcW w:w="1468" w:type="dxa"/>
          </w:tcPr>
          <w:p w14:paraId="72581205" w14:textId="77777777" w:rsidR="00AB6289" w:rsidRDefault="00AB6289" w:rsidP="00AB6289"/>
        </w:tc>
        <w:tc>
          <w:tcPr>
            <w:tcW w:w="1460" w:type="dxa"/>
          </w:tcPr>
          <w:p w14:paraId="37B83C88" w14:textId="77777777" w:rsidR="00AB6289" w:rsidRDefault="00AB6289" w:rsidP="00AB6289"/>
        </w:tc>
        <w:tc>
          <w:tcPr>
            <w:tcW w:w="1460" w:type="dxa"/>
          </w:tcPr>
          <w:p w14:paraId="31F70AD8" w14:textId="77777777" w:rsidR="00AB6289" w:rsidRDefault="00AB6289" w:rsidP="00AB6289"/>
        </w:tc>
        <w:tc>
          <w:tcPr>
            <w:tcW w:w="1534" w:type="dxa"/>
          </w:tcPr>
          <w:p w14:paraId="6D67C759" w14:textId="77777777" w:rsidR="00AB6289" w:rsidRDefault="00AB6289" w:rsidP="00AB6289"/>
        </w:tc>
      </w:tr>
      <w:tr w:rsidR="00AB6289" w14:paraId="2BDD17A8" w14:textId="77777777" w:rsidTr="00AB6289">
        <w:tc>
          <w:tcPr>
            <w:tcW w:w="1461" w:type="dxa"/>
          </w:tcPr>
          <w:p w14:paraId="58E5A1A3" w14:textId="77777777" w:rsidR="00AB6289" w:rsidRDefault="00AB6289" w:rsidP="00AB6289"/>
        </w:tc>
        <w:tc>
          <w:tcPr>
            <w:tcW w:w="1473" w:type="dxa"/>
          </w:tcPr>
          <w:p w14:paraId="7C76D3B6" w14:textId="77777777" w:rsidR="00AB6289" w:rsidRDefault="00AB6289" w:rsidP="00AB6289"/>
        </w:tc>
        <w:tc>
          <w:tcPr>
            <w:tcW w:w="1468" w:type="dxa"/>
          </w:tcPr>
          <w:p w14:paraId="75A4E3BA" w14:textId="77777777" w:rsidR="00AB6289" w:rsidRDefault="00AB6289" w:rsidP="00AB6289"/>
        </w:tc>
        <w:tc>
          <w:tcPr>
            <w:tcW w:w="1460" w:type="dxa"/>
          </w:tcPr>
          <w:p w14:paraId="51C14517" w14:textId="77777777" w:rsidR="00AB6289" w:rsidRDefault="00AB6289" w:rsidP="00AB6289"/>
        </w:tc>
        <w:tc>
          <w:tcPr>
            <w:tcW w:w="1460" w:type="dxa"/>
          </w:tcPr>
          <w:p w14:paraId="7E845A32" w14:textId="77777777" w:rsidR="00AB6289" w:rsidRDefault="00AB6289" w:rsidP="00AB6289"/>
        </w:tc>
        <w:tc>
          <w:tcPr>
            <w:tcW w:w="1534" w:type="dxa"/>
          </w:tcPr>
          <w:p w14:paraId="36851E03" w14:textId="77777777" w:rsidR="00AB6289" w:rsidRDefault="00AB6289" w:rsidP="00AB6289"/>
        </w:tc>
      </w:tr>
      <w:tr w:rsidR="00AB6289" w14:paraId="7EC956CF" w14:textId="77777777" w:rsidTr="00AB6289">
        <w:tc>
          <w:tcPr>
            <w:tcW w:w="1461" w:type="dxa"/>
          </w:tcPr>
          <w:p w14:paraId="5BE15535" w14:textId="77777777" w:rsidR="00AB6289" w:rsidRDefault="00AB6289" w:rsidP="00AB6289"/>
        </w:tc>
        <w:tc>
          <w:tcPr>
            <w:tcW w:w="1473" w:type="dxa"/>
          </w:tcPr>
          <w:p w14:paraId="6E8EAF8A" w14:textId="77777777" w:rsidR="00AB6289" w:rsidRDefault="00AB6289" w:rsidP="00AB6289"/>
        </w:tc>
        <w:tc>
          <w:tcPr>
            <w:tcW w:w="1468" w:type="dxa"/>
          </w:tcPr>
          <w:p w14:paraId="72F12070" w14:textId="77777777" w:rsidR="00AB6289" w:rsidRDefault="00AB6289" w:rsidP="00AB6289"/>
        </w:tc>
        <w:tc>
          <w:tcPr>
            <w:tcW w:w="1460" w:type="dxa"/>
          </w:tcPr>
          <w:p w14:paraId="27766AB1" w14:textId="77777777" w:rsidR="00AB6289" w:rsidRDefault="00AB6289" w:rsidP="00AB6289"/>
        </w:tc>
        <w:tc>
          <w:tcPr>
            <w:tcW w:w="1460" w:type="dxa"/>
          </w:tcPr>
          <w:p w14:paraId="04E7C17A" w14:textId="77777777" w:rsidR="00AB6289" w:rsidRDefault="00AB6289" w:rsidP="00AB6289"/>
        </w:tc>
        <w:tc>
          <w:tcPr>
            <w:tcW w:w="1534" w:type="dxa"/>
          </w:tcPr>
          <w:p w14:paraId="49F60923" w14:textId="77777777" w:rsidR="00AB6289" w:rsidRDefault="00AB6289" w:rsidP="00AB6289"/>
        </w:tc>
      </w:tr>
      <w:tr w:rsidR="00AB6289" w14:paraId="05D0E0FB" w14:textId="77777777" w:rsidTr="00AB6289">
        <w:tc>
          <w:tcPr>
            <w:tcW w:w="1461" w:type="dxa"/>
          </w:tcPr>
          <w:p w14:paraId="0D142DE7" w14:textId="77777777" w:rsidR="00AB6289" w:rsidRDefault="00AB6289" w:rsidP="00AB6289"/>
        </w:tc>
        <w:tc>
          <w:tcPr>
            <w:tcW w:w="1473" w:type="dxa"/>
          </w:tcPr>
          <w:p w14:paraId="5A319D34" w14:textId="77777777" w:rsidR="00AB6289" w:rsidRDefault="00AB6289" w:rsidP="00AB6289"/>
        </w:tc>
        <w:tc>
          <w:tcPr>
            <w:tcW w:w="1468" w:type="dxa"/>
          </w:tcPr>
          <w:p w14:paraId="3C68CD20" w14:textId="77777777" w:rsidR="00AB6289" w:rsidRDefault="00AB6289" w:rsidP="00AB6289"/>
        </w:tc>
        <w:tc>
          <w:tcPr>
            <w:tcW w:w="1460" w:type="dxa"/>
          </w:tcPr>
          <w:p w14:paraId="1B921A6C" w14:textId="77777777" w:rsidR="00AB6289" w:rsidRDefault="00AB6289" w:rsidP="00AB6289"/>
        </w:tc>
        <w:tc>
          <w:tcPr>
            <w:tcW w:w="1460" w:type="dxa"/>
          </w:tcPr>
          <w:p w14:paraId="4F0C53E3" w14:textId="77777777" w:rsidR="00AB6289" w:rsidRDefault="00AB6289" w:rsidP="00AB6289"/>
        </w:tc>
        <w:tc>
          <w:tcPr>
            <w:tcW w:w="1534" w:type="dxa"/>
          </w:tcPr>
          <w:p w14:paraId="26FAFD37" w14:textId="77777777" w:rsidR="00AB6289" w:rsidRDefault="00AB6289" w:rsidP="00AB6289"/>
        </w:tc>
      </w:tr>
      <w:tr w:rsidR="00AB6289" w14:paraId="414FF850" w14:textId="77777777" w:rsidTr="00AB6289">
        <w:tc>
          <w:tcPr>
            <w:tcW w:w="1461" w:type="dxa"/>
          </w:tcPr>
          <w:p w14:paraId="3953A0ED" w14:textId="77777777" w:rsidR="00AB6289" w:rsidRDefault="00AB6289" w:rsidP="00AB6289"/>
        </w:tc>
        <w:tc>
          <w:tcPr>
            <w:tcW w:w="1473" w:type="dxa"/>
          </w:tcPr>
          <w:p w14:paraId="58517039" w14:textId="77777777" w:rsidR="00AB6289" w:rsidRDefault="00AB6289" w:rsidP="00AB6289"/>
        </w:tc>
        <w:tc>
          <w:tcPr>
            <w:tcW w:w="1468" w:type="dxa"/>
          </w:tcPr>
          <w:p w14:paraId="474B2987" w14:textId="77777777" w:rsidR="00AB6289" w:rsidRDefault="00AB6289" w:rsidP="00AB6289"/>
        </w:tc>
        <w:tc>
          <w:tcPr>
            <w:tcW w:w="1460" w:type="dxa"/>
          </w:tcPr>
          <w:p w14:paraId="2984EC52" w14:textId="77777777" w:rsidR="00AB6289" w:rsidRDefault="00AB6289" w:rsidP="00AB6289"/>
        </w:tc>
        <w:tc>
          <w:tcPr>
            <w:tcW w:w="1460" w:type="dxa"/>
          </w:tcPr>
          <w:p w14:paraId="6B6ADC2E" w14:textId="77777777" w:rsidR="00AB6289" w:rsidRDefault="00AB6289" w:rsidP="00AB6289"/>
        </w:tc>
        <w:tc>
          <w:tcPr>
            <w:tcW w:w="1534" w:type="dxa"/>
          </w:tcPr>
          <w:p w14:paraId="7D8DBB1B" w14:textId="77777777" w:rsidR="00AB6289" w:rsidRDefault="00AB6289" w:rsidP="00AB6289"/>
        </w:tc>
      </w:tr>
    </w:tbl>
    <w:p w14:paraId="677B8FF2" w14:textId="6D9D28CD" w:rsidR="00AB6289" w:rsidRPr="00610646" w:rsidRDefault="00610646">
      <w:pPr>
        <w:rPr>
          <w:rFonts w:asciiTheme="majorBidi" w:hAnsiTheme="majorBidi" w:cstheme="majorBidi"/>
          <w:i/>
          <w:iCs/>
          <w:color w:val="FF0000"/>
        </w:rPr>
      </w:pPr>
      <w:proofErr w:type="gramStart"/>
      <w:r w:rsidRPr="00610646">
        <w:rPr>
          <w:rFonts w:asciiTheme="majorBidi" w:hAnsiTheme="majorBidi" w:cstheme="majorBidi"/>
          <w:i/>
          <w:iCs/>
          <w:color w:val="FF0000"/>
        </w:rPr>
        <w:t>Nb</w:t>
      </w:r>
      <w:proofErr w:type="gramEnd"/>
      <w:r w:rsidRPr="00610646">
        <w:rPr>
          <w:rFonts w:asciiTheme="majorBidi" w:hAnsiTheme="majorBidi" w:cstheme="majorBidi"/>
          <w:i/>
          <w:iCs/>
          <w:color w:val="FF0000"/>
        </w:rPr>
        <w:t>. Please add phases as necessary</w:t>
      </w:r>
    </w:p>
    <w:p w14:paraId="184300EB" w14:textId="66B948BA" w:rsidR="00AB6289" w:rsidRDefault="00000000" w:rsidP="002961B6">
      <w:r>
        <w:t>Additional Notes:</w:t>
      </w:r>
      <w:r>
        <w:br/>
      </w:r>
    </w:p>
    <w:p w14:paraId="3D2D19BD" w14:textId="77777777" w:rsidR="00BB7845" w:rsidRDefault="00000000">
      <w:pPr>
        <w:pStyle w:val="Heading2"/>
      </w:pPr>
      <w:r>
        <w:t xml:space="preserve">2. </w:t>
      </w:r>
      <w:r w:rsidRPr="00610646">
        <w:rPr>
          <w:color w:val="FF0000"/>
        </w:rPr>
        <w:t>Technical Soundness and Efficiency of Construction Approach</w:t>
      </w:r>
    </w:p>
    <w:p w14:paraId="32209EA6" w14:textId="785BE5E2" w:rsidR="00AB6289" w:rsidRDefault="00000000" w:rsidP="002961B6">
      <w:r>
        <w:t>a. Phasing Strategy:</w:t>
      </w:r>
    </w:p>
    <w:p w14:paraId="052C76E6" w14:textId="6E3ABE40" w:rsidR="00AB6289" w:rsidRDefault="00000000" w:rsidP="002961B6">
      <w:r>
        <w:t>b. Site Logistics Plan (e.g., access, deliveries, equipment placement):</w:t>
      </w:r>
    </w:p>
    <w:p w14:paraId="2A0B57BE" w14:textId="6E63DA29" w:rsidR="00AB6289" w:rsidRDefault="00000000" w:rsidP="002961B6">
      <w:r>
        <w:t xml:space="preserve">c. Systems Integration Approach </w:t>
      </w:r>
      <w:r w:rsidR="002961B6">
        <w:t>(structural</w:t>
      </w:r>
      <w:r>
        <w:t>, architectural):</w:t>
      </w:r>
    </w:p>
    <w:p w14:paraId="38B89903" w14:textId="07B5433F" w:rsidR="00AB6289" w:rsidRDefault="00000000" w:rsidP="002961B6">
      <w:r>
        <w:t>d. Use of Digital Tools (e.g.</w:t>
      </w:r>
      <w:r w:rsidR="00AB6289">
        <w:t xml:space="preserve"> </w:t>
      </w:r>
      <w:r>
        <w:t>scheduling software):</w:t>
      </w:r>
      <w:r>
        <w:br/>
      </w:r>
    </w:p>
    <w:p w14:paraId="3CCC3702" w14:textId="77777777" w:rsidR="00BB7845" w:rsidRDefault="00000000">
      <w:pPr>
        <w:pStyle w:val="Heading2"/>
      </w:pPr>
      <w:r>
        <w:t>3. Specifications and Description of Materials</w:t>
      </w:r>
    </w:p>
    <w:p w14:paraId="0CC9D63B" w14:textId="77777777" w:rsidR="00AB6289" w:rsidRDefault="00AB62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AB6289" w14:paraId="6052694E" w14:textId="77777777" w:rsidTr="00AB6289">
        <w:tc>
          <w:tcPr>
            <w:tcW w:w="1771" w:type="dxa"/>
          </w:tcPr>
          <w:p w14:paraId="5120F5D3" w14:textId="2FEB9E5D" w:rsidR="00AB6289" w:rsidRDefault="00AB6289" w:rsidP="00AB6289">
            <w:r>
              <w:t>Component</w:t>
            </w:r>
          </w:p>
        </w:tc>
        <w:tc>
          <w:tcPr>
            <w:tcW w:w="1771" w:type="dxa"/>
          </w:tcPr>
          <w:p w14:paraId="78836D80" w14:textId="7D272521" w:rsidR="00AB6289" w:rsidRDefault="00AB6289" w:rsidP="00AB6289">
            <w:r>
              <w:t>Material Type</w:t>
            </w:r>
          </w:p>
        </w:tc>
        <w:tc>
          <w:tcPr>
            <w:tcW w:w="1771" w:type="dxa"/>
          </w:tcPr>
          <w:p w14:paraId="650CBD23" w14:textId="61C870E7" w:rsidR="00AB6289" w:rsidRDefault="00AB6289" w:rsidP="00AB6289">
            <w:r>
              <w:t>Specification</w:t>
            </w:r>
          </w:p>
        </w:tc>
        <w:tc>
          <w:tcPr>
            <w:tcW w:w="1771" w:type="dxa"/>
          </w:tcPr>
          <w:p w14:paraId="34C0C873" w14:textId="61A028F4" w:rsidR="00AB6289" w:rsidRDefault="00AB6289" w:rsidP="00AB6289">
            <w:r>
              <w:t>Compliance Standard</w:t>
            </w:r>
          </w:p>
        </w:tc>
        <w:tc>
          <w:tcPr>
            <w:tcW w:w="1772" w:type="dxa"/>
          </w:tcPr>
          <w:p w14:paraId="62D6AA5C" w14:textId="58500D14" w:rsidR="00AB6289" w:rsidRDefault="00AB6289" w:rsidP="00AB6289">
            <w:r>
              <w:t>Supplier (if known)</w:t>
            </w:r>
          </w:p>
        </w:tc>
      </w:tr>
      <w:tr w:rsidR="00AB6289" w14:paraId="7C54E420" w14:textId="77777777" w:rsidTr="00AB6289">
        <w:tc>
          <w:tcPr>
            <w:tcW w:w="1771" w:type="dxa"/>
          </w:tcPr>
          <w:p w14:paraId="549EC607" w14:textId="77777777" w:rsidR="00AB6289" w:rsidRDefault="00AB6289" w:rsidP="00AB6289"/>
        </w:tc>
        <w:tc>
          <w:tcPr>
            <w:tcW w:w="1771" w:type="dxa"/>
          </w:tcPr>
          <w:p w14:paraId="6A1FDB93" w14:textId="77777777" w:rsidR="00AB6289" w:rsidRDefault="00AB6289" w:rsidP="00AB6289"/>
        </w:tc>
        <w:tc>
          <w:tcPr>
            <w:tcW w:w="1771" w:type="dxa"/>
          </w:tcPr>
          <w:p w14:paraId="633778DB" w14:textId="77777777" w:rsidR="00AB6289" w:rsidRDefault="00AB6289" w:rsidP="00AB6289"/>
        </w:tc>
        <w:tc>
          <w:tcPr>
            <w:tcW w:w="1771" w:type="dxa"/>
          </w:tcPr>
          <w:p w14:paraId="62245D52" w14:textId="77777777" w:rsidR="00AB6289" w:rsidRDefault="00AB6289" w:rsidP="00AB6289"/>
        </w:tc>
        <w:tc>
          <w:tcPr>
            <w:tcW w:w="1772" w:type="dxa"/>
          </w:tcPr>
          <w:p w14:paraId="281D04FB" w14:textId="77777777" w:rsidR="00AB6289" w:rsidRDefault="00AB6289" w:rsidP="00AB6289"/>
        </w:tc>
      </w:tr>
      <w:tr w:rsidR="00AB6289" w14:paraId="5F8A5024" w14:textId="77777777" w:rsidTr="00AB6289">
        <w:tc>
          <w:tcPr>
            <w:tcW w:w="1771" w:type="dxa"/>
          </w:tcPr>
          <w:p w14:paraId="5FC0A2BF" w14:textId="77777777" w:rsidR="00AB6289" w:rsidRDefault="00AB6289" w:rsidP="00AB6289"/>
        </w:tc>
        <w:tc>
          <w:tcPr>
            <w:tcW w:w="1771" w:type="dxa"/>
          </w:tcPr>
          <w:p w14:paraId="7C3074CA" w14:textId="77777777" w:rsidR="00AB6289" w:rsidRDefault="00AB6289" w:rsidP="00AB6289"/>
        </w:tc>
        <w:tc>
          <w:tcPr>
            <w:tcW w:w="1771" w:type="dxa"/>
          </w:tcPr>
          <w:p w14:paraId="69FD6FCD" w14:textId="77777777" w:rsidR="00AB6289" w:rsidRDefault="00AB6289" w:rsidP="00AB6289"/>
        </w:tc>
        <w:tc>
          <w:tcPr>
            <w:tcW w:w="1771" w:type="dxa"/>
          </w:tcPr>
          <w:p w14:paraId="3AB70695" w14:textId="77777777" w:rsidR="00AB6289" w:rsidRDefault="00AB6289" w:rsidP="00AB6289"/>
        </w:tc>
        <w:tc>
          <w:tcPr>
            <w:tcW w:w="1772" w:type="dxa"/>
          </w:tcPr>
          <w:p w14:paraId="1A844651" w14:textId="77777777" w:rsidR="00AB6289" w:rsidRDefault="00AB6289" w:rsidP="00AB6289"/>
        </w:tc>
      </w:tr>
      <w:tr w:rsidR="00AB6289" w14:paraId="3307DDC1" w14:textId="77777777" w:rsidTr="00AB6289">
        <w:tc>
          <w:tcPr>
            <w:tcW w:w="1771" w:type="dxa"/>
          </w:tcPr>
          <w:p w14:paraId="58315031" w14:textId="77777777" w:rsidR="00AB6289" w:rsidRDefault="00AB6289" w:rsidP="00AB6289"/>
        </w:tc>
        <w:tc>
          <w:tcPr>
            <w:tcW w:w="1771" w:type="dxa"/>
          </w:tcPr>
          <w:p w14:paraId="76DE3CD7" w14:textId="77777777" w:rsidR="00AB6289" w:rsidRDefault="00AB6289" w:rsidP="00AB6289"/>
        </w:tc>
        <w:tc>
          <w:tcPr>
            <w:tcW w:w="1771" w:type="dxa"/>
          </w:tcPr>
          <w:p w14:paraId="46D10A87" w14:textId="77777777" w:rsidR="00AB6289" w:rsidRDefault="00AB6289" w:rsidP="00AB6289"/>
        </w:tc>
        <w:tc>
          <w:tcPr>
            <w:tcW w:w="1771" w:type="dxa"/>
          </w:tcPr>
          <w:p w14:paraId="5C8DB1C9" w14:textId="77777777" w:rsidR="00AB6289" w:rsidRDefault="00AB6289" w:rsidP="00AB6289"/>
        </w:tc>
        <w:tc>
          <w:tcPr>
            <w:tcW w:w="1772" w:type="dxa"/>
          </w:tcPr>
          <w:p w14:paraId="42EA5691" w14:textId="77777777" w:rsidR="00AB6289" w:rsidRDefault="00AB6289" w:rsidP="00AB6289"/>
        </w:tc>
      </w:tr>
      <w:tr w:rsidR="00AB6289" w14:paraId="0BEB4217" w14:textId="77777777" w:rsidTr="00AB6289">
        <w:tc>
          <w:tcPr>
            <w:tcW w:w="1771" w:type="dxa"/>
          </w:tcPr>
          <w:p w14:paraId="4FD3103A" w14:textId="77777777" w:rsidR="00AB6289" w:rsidRDefault="00AB6289" w:rsidP="00AB6289"/>
        </w:tc>
        <w:tc>
          <w:tcPr>
            <w:tcW w:w="1771" w:type="dxa"/>
          </w:tcPr>
          <w:p w14:paraId="6F22561D" w14:textId="77777777" w:rsidR="00AB6289" w:rsidRDefault="00AB6289" w:rsidP="00AB6289"/>
        </w:tc>
        <w:tc>
          <w:tcPr>
            <w:tcW w:w="1771" w:type="dxa"/>
          </w:tcPr>
          <w:p w14:paraId="134E7699" w14:textId="77777777" w:rsidR="00AB6289" w:rsidRDefault="00AB6289" w:rsidP="00AB6289"/>
        </w:tc>
        <w:tc>
          <w:tcPr>
            <w:tcW w:w="1771" w:type="dxa"/>
          </w:tcPr>
          <w:p w14:paraId="442879F6" w14:textId="77777777" w:rsidR="00AB6289" w:rsidRDefault="00AB6289" w:rsidP="00AB6289"/>
        </w:tc>
        <w:tc>
          <w:tcPr>
            <w:tcW w:w="1772" w:type="dxa"/>
          </w:tcPr>
          <w:p w14:paraId="5FDBBCEA" w14:textId="77777777" w:rsidR="00AB6289" w:rsidRDefault="00AB6289" w:rsidP="00AB6289"/>
        </w:tc>
      </w:tr>
      <w:tr w:rsidR="00AB6289" w14:paraId="7B414A9B" w14:textId="77777777" w:rsidTr="00AB6289">
        <w:tc>
          <w:tcPr>
            <w:tcW w:w="1771" w:type="dxa"/>
          </w:tcPr>
          <w:p w14:paraId="5B53211B" w14:textId="77777777" w:rsidR="00AB6289" w:rsidRDefault="00AB6289" w:rsidP="00AB6289"/>
        </w:tc>
        <w:tc>
          <w:tcPr>
            <w:tcW w:w="1771" w:type="dxa"/>
          </w:tcPr>
          <w:p w14:paraId="1F29DDDB" w14:textId="77777777" w:rsidR="00AB6289" w:rsidRDefault="00AB6289" w:rsidP="00AB6289"/>
        </w:tc>
        <w:tc>
          <w:tcPr>
            <w:tcW w:w="1771" w:type="dxa"/>
          </w:tcPr>
          <w:p w14:paraId="2430D441" w14:textId="77777777" w:rsidR="00AB6289" w:rsidRDefault="00AB6289" w:rsidP="00AB6289"/>
        </w:tc>
        <w:tc>
          <w:tcPr>
            <w:tcW w:w="1771" w:type="dxa"/>
          </w:tcPr>
          <w:p w14:paraId="004B9636" w14:textId="77777777" w:rsidR="00AB6289" w:rsidRDefault="00AB6289" w:rsidP="00AB6289"/>
        </w:tc>
        <w:tc>
          <w:tcPr>
            <w:tcW w:w="1772" w:type="dxa"/>
          </w:tcPr>
          <w:p w14:paraId="6ECE4BDD" w14:textId="77777777" w:rsidR="00AB6289" w:rsidRDefault="00AB6289" w:rsidP="00AB6289"/>
        </w:tc>
      </w:tr>
    </w:tbl>
    <w:p w14:paraId="5B212DE3" w14:textId="77777777" w:rsidR="00AB6289" w:rsidRDefault="00AB6289"/>
    <w:p w14:paraId="3C88D695" w14:textId="218D4396" w:rsidR="00AB6289" w:rsidRDefault="00000000" w:rsidP="00F66196">
      <w:r>
        <w:lastRenderedPageBreak/>
        <w:t>Additional Notes:</w:t>
      </w:r>
      <w:r>
        <w:br/>
      </w:r>
    </w:p>
    <w:p w14:paraId="315EA6EA" w14:textId="77777777" w:rsidR="00AB6289" w:rsidRDefault="00AB6289"/>
    <w:p w14:paraId="043C4EEA" w14:textId="77777777" w:rsidR="00BB7845" w:rsidRDefault="00000000">
      <w:pPr>
        <w:pStyle w:val="Heading2"/>
      </w:pPr>
      <w:r>
        <w:t>4. Quality Assurance and Control Plan</w:t>
      </w:r>
    </w:p>
    <w:p w14:paraId="6BF6B36E" w14:textId="10EC4524" w:rsidR="00AB6289" w:rsidRDefault="00000000" w:rsidP="002961B6">
      <w:r>
        <w:t>a. Inspection &amp; Testing Procedures:</w:t>
      </w:r>
    </w:p>
    <w:p w14:paraId="6FB9048C" w14:textId="179B7692" w:rsidR="00AB6289" w:rsidRDefault="00000000" w:rsidP="002961B6">
      <w:r>
        <w:t>b. Quality Documentation (e.g., checklists, reports):</w:t>
      </w:r>
    </w:p>
    <w:p w14:paraId="122D8498" w14:textId="753A1C91" w:rsidR="00AB6289" w:rsidRDefault="00000000" w:rsidP="002961B6">
      <w:r>
        <w:t>c. Personnel &amp; Responsibilities (QA/QC officers</w:t>
      </w:r>
      <w:r w:rsidR="00AB6289">
        <w:t>, engineers</w:t>
      </w:r>
      <w:r>
        <w:t>):</w:t>
      </w:r>
    </w:p>
    <w:p w14:paraId="03E22FFF" w14:textId="50CE1B55" w:rsidR="00AB6289" w:rsidRDefault="00000000" w:rsidP="002961B6">
      <w:r>
        <w:t>d. Standards Followed</w:t>
      </w:r>
      <w:r w:rsidR="00AB6289">
        <w:t xml:space="preserve">: </w:t>
      </w:r>
    </w:p>
    <w:p w14:paraId="0091147C" w14:textId="77777777" w:rsidR="00F66196" w:rsidRDefault="00F66196" w:rsidP="002961B6"/>
    <w:p w14:paraId="149879D2" w14:textId="77777777" w:rsidR="00F66196" w:rsidRDefault="00F66196" w:rsidP="002961B6"/>
    <w:p w14:paraId="24B01D8E" w14:textId="436690CF" w:rsidR="00AB6289" w:rsidRPr="00AB6289" w:rsidRDefault="00000000" w:rsidP="00F66196">
      <w:pPr>
        <w:pStyle w:val="Heading2"/>
      </w:pPr>
      <w:r>
        <w:t xml:space="preserve">5. </w:t>
      </w:r>
      <w:r w:rsidRPr="00610646">
        <w:rPr>
          <w:color w:val="FF0000"/>
        </w:rPr>
        <w:t>Compliance with Technical Specifications</w:t>
      </w:r>
    </w:p>
    <w:p w14:paraId="309155EE" w14:textId="6F25D9C5" w:rsidR="00AB6289" w:rsidRDefault="00000000" w:rsidP="002961B6">
      <w:r>
        <w:t>a. Applicable Codes and Standards:</w:t>
      </w:r>
    </w:p>
    <w:p w14:paraId="19A65EF2" w14:textId="626A35CD" w:rsidR="00AB6289" w:rsidRDefault="00000000" w:rsidP="002961B6">
      <w:r>
        <w:t>b. Mechanism for Ensuring Compliance:</w:t>
      </w:r>
    </w:p>
    <w:p w14:paraId="4B5EAD9D" w14:textId="2BD28D97" w:rsidR="00AB6289" w:rsidRDefault="00000000" w:rsidP="002961B6">
      <w:r>
        <w:t>c. Documentation and Reporting System:</w:t>
      </w:r>
    </w:p>
    <w:p w14:paraId="06D33419" w14:textId="77777777" w:rsidR="00AB6289" w:rsidRDefault="00AB6289"/>
    <w:p w14:paraId="7C7D6ED9" w14:textId="77777777" w:rsidR="00AB6289" w:rsidRDefault="00AB6289" w:rsidP="00AB6289">
      <w:r>
        <w:t>Additional Notes:</w:t>
      </w:r>
      <w:r>
        <w:br/>
      </w:r>
    </w:p>
    <w:p w14:paraId="7BE4F9E5" w14:textId="77777777" w:rsidR="00AB6289" w:rsidRDefault="00AB6289"/>
    <w:p w14:paraId="17AA6800" w14:textId="77777777" w:rsidR="00AB6289" w:rsidRDefault="00AB6289"/>
    <w:p w14:paraId="4E4ED891" w14:textId="77777777" w:rsidR="00AB6289" w:rsidRDefault="00AB6289"/>
    <w:p w14:paraId="09BC6A99" w14:textId="77777777" w:rsidR="00AB6289" w:rsidRDefault="00AB6289"/>
    <w:p w14:paraId="18AD7B1B" w14:textId="1C522C93" w:rsidR="00BB7845" w:rsidRDefault="00000000" w:rsidP="00AB6289">
      <w:pPr>
        <w:spacing w:after="0"/>
      </w:pPr>
      <w:r>
        <w:br/>
        <w:t>Prepared by:</w:t>
      </w:r>
    </w:p>
    <w:p w14:paraId="52587015" w14:textId="001B3059" w:rsidR="00BB7845" w:rsidRDefault="00000000" w:rsidP="00AB6289">
      <w:pPr>
        <w:spacing w:after="0"/>
      </w:pPr>
      <w:r>
        <w:t xml:space="preserve">Name: </w:t>
      </w:r>
    </w:p>
    <w:p w14:paraId="25D0B517" w14:textId="2E1A85F3" w:rsidR="00BB7845" w:rsidRDefault="00000000" w:rsidP="00AB6289">
      <w:pPr>
        <w:spacing w:after="0"/>
      </w:pPr>
      <w:r>
        <w:t xml:space="preserve">Position: </w:t>
      </w:r>
    </w:p>
    <w:p w14:paraId="52BFF691" w14:textId="4DB92BF2" w:rsidR="00BB7845" w:rsidRDefault="00AB6289" w:rsidP="00AB6289">
      <w:pPr>
        <w:spacing w:after="0"/>
      </w:pPr>
      <w:r>
        <w:t>Company:</w:t>
      </w:r>
    </w:p>
    <w:p w14:paraId="2962EFE5" w14:textId="53D7B901" w:rsidR="00BB7845" w:rsidRDefault="00000000" w:rsidP="00AB6289">
      <w:pPr>
        <w:spacing w:after="0"/>
      </w:pPr>
      <w:r>
        <w:t xml:space="preserve">Date: </w:t>
      </w:r>
    </w:p>
    <w:p w14:paraId="5399E827" w14:textId="15E15041" w:rsidR="00BB7845" w:rsidRDefault="00000000" w:rsidP="00AB6289">
      <w:pPr>
        <w:spacing w:after="0"/>
      </w:pPr>
      <w:r>
        <w:t xml:space="preserve">Signature: </w:t>
      </w:r>
    </w:p>
    <w:sectPr w:rsidR="00BB784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0D509E4"/>
    <w:multiLevelType w:val="hybridMultilevel"/>
    <w:tmpl w:val="E6C804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1739">
    <w:abstractNumId w:val="8"/>
  </w:num>
  <w:num w:numId="2" w16cid:durableId="156112516">
    <w:abstractNumId w:val="6"/>
  </w:num>
  <w:num w:numId="3" w16cid:durableId="332224769">
    <w:abstractNumId w:val="5"/>
  </w:num>
  <w:num w:numId="4" w16cid:durableId="768769388">
    <w:abstractNumId w:val="4"/>
  </w:num>
  <w:num w:numId="5" w16cid:durableId="1841846790">
    <w:abstractNumId w:val="7"/>
  </w:num>
  <w:num w:numId="6" w16cid:durableId="933905818">
    <w:abstractNumId w:val="3"/>
  </w:num>
  <w:num w:numId="7" w16cid:durableId="1386872890">
    <w:abstractNumId w:val="2"/>
  </w:num>
  <w:num w:numId="8" w16cid:durableId="1516771029">
    <w:abstractNumId w:val="1"/>
  </w:num>
  <w:num w:numId="9" w16cid:durableId="655492546">
    <w:abstractNumId w:val="0"/>
  </w:num>
  <w:num w:numId="10" w16cid:durableId="19342434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1B6"/>
    <w:rsid w:val="0029639D"/>
    <w:rsid w:val="00326F90"/>
    <w:rsid w:val="00610646"/>
    <w:rsid w:val="00687CEF"/>
    <w:rsid w:val="006A10AC"/>
    <w:rsid w:val="00AA1D8D"/>
    <w:rsid w:val="00AB6289"/>
    <w:rsid w:val="00B47730"/>
    <w:rsid w:val="00BB7845"/>
    <w:rsid w:val="00CB0664"/>
    <w:rsid w:val="00EE332F"/>
    <w:rsid w:val="00F6619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CC437B"/>
  <w14:defaultImageDpi w14:val="300"/>
  <w15:docId w15:val="{7B366620-BE74-47B1-B154-161F55FB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289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reich xmlns="0a2adfe5-93f7-48e1-9484-d023ef9b3647" xsi:nil="true"/>
    <n46d6ccbd43a4b7faf5724e495119d9a xmlns="0a2adfe5-93f7-48e1-9484-d023ef9b3647" xsi:nil="true"/>
    <lcf76f155ced4ddcb4097134ff3c332f xmlns="0a2adfe5-93f7-48e1-9484-d023ef9b3647">
      <Terms xmlns="http://schemas.microsoft.com/office/infopath/2007/PartnerControls"/>
    </lcf76f155ced4ddcb4097134ff3c332f>
    <e8e966b4b0294584bc8d112a8715705b xmlns="0a2adfe5-93f7-48e1-9484-d023ef9b3647" xsi:nil="true"/>
    <_Flow_SignoffStatus xmlns="0a2adfe5-93f7-48e1-9484-d023ef9b3647" xsi:nil="true"/>
    <TaxCatchAll xmlns="093b828f-c4ca-4c59-9926-35b00eb75953" xsi:nil="true"/>
    <jb12cf71606f4cdca2ca4d8ff33ecb04 xmlns="0a2adfe5-93f7-48e1-9484-d023ef9b3647" xsi:nil="true"/>
    <Budget xmlns="0a2adfe5-93f7-48e1-9484-d023ef9b36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E9A204CFC2C24D96033AB0E41AE444" ma:contentTypeVersion="27" ma:contentTypeDescription="Create a new document." ma:contentTypeScope="" ma:versionID="3dcb13533447f6a59fad86c846185afb">
  <xsd:schema xmlns:xsd="http://www.w3.org/2001/XMLSchema" xmlns:xs="http://www.w3.org/2001/XMLSchema" xmlns:p="http://schemas.microsoft.com/office/2006/metadata/properties" xmlns:ns2="0a2adfe5-93f7-48e1-9484-d023ef9b3647" xmlns:ns3="093b828f-c4ca-4c59-9926-35b00eb75953" targetNamespace="http://schemas.microsoft.com/office/2006/metadata/properties" ma:root="true" ma:fieldsID="96a45da61721e43fef3ffa45c7fc6d04" ns2:_="" ns3:_="">
    <xsd:import namespace="0a2adfe5-93f7-48e1-9484-d023ef9b3647"/>
    <xsd:import namespace="093b828f-c4ca-4c59-9926-35b00eb75953"/>
    <xsd:element name="properties">
      <xsd:complexType>
        <xsd:sequence>
          <xsd:element name="documentManagement">
            <xsd:complexType>
              <xsd:all>
                <xsd:element ref="ns2:e8e966b4b0294584bc8d112a8715705b" minOccurs="0"/>
                <xsd:element ref="ns2:jb12cf71606f4cdca2ca4d8ff33ecb04" minOccurs="0"/>
                <xsd:element ref="ns2:n46d6ccbd43a4b7faf5724e495119d9a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2:Bereich" minOccurs="0"/>
                <xsd:element ref="ns2:MediaLengthInSeconds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Budget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adfe5-93f7-48e1-9484-d023ef9b3647" elementFormDefault="qualified">
    <xsd:import namespace="http://schemas.microsoft.com/office/2006/documentManagement/types"/>
    <xsd:import namespace="http://schemas.microsoft.com/office/infopath/2007/PartnerControls"/>
    <xsd:element name="e8e966b4b0294584bc8d112a8715705b" ma:index="8" nillable="true" ma:displayName="Projektstandort_0" ma:hidden="true" ma:internalName="e8e966b4b0294584bc8d112a8715705b">
      <xsd:simpleType>
        <xsd:restriction base="dms:Note"/>
      </xsd:simpleType>
    </xsd:element>
    <xsd:element name="jb12cf71606f4cdca2ca4d8ff33ecb04" ma:index="9" nillable="true" ma:displayName="Finanzgeber_0" ma:hidden="true" ma:internalName="jb12cf71606f4cdca2ca4d8ff33ecb04">
      <xsd:simpleType>
        <xsd:restriction base="dms:Note"/>
      </xsd:simpleType>
    </xsd:element>
    <xsd:element name="n46d6ccbd43a4b7faf5724e495119d9a" ma:index="10" nillable="true" ma:displayName="Fachbereich_0" ma:hidden="true" ma:internalName="n46d6ccbd43a4b7faf5724e495119d9a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a2cda4b-d384-47cd-a4c8-4dce1aaa2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ereich" ma:index="25" nillable="true" ma:displayName="Bereich" ma:format="Dropdown" ma:internalName="Bereich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  <xsd:enumeration value="HuHi"/>
                    <xsd:enumeration value="Pha FB"/>
                    <xsd:enumeration value="EM"/>
                    <xsd:enumeration value="ÜH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tatus Unterschrift" ma:internalName="Status_x0020_Unterschrift">
      <xsd:simpleType>
        <xsd:restriction base="dms:Text"/>
      </xsd:simpleType>
    </xsd:element>
    <xsd:element name="MediaServiceLocation" ma:index="2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udget" ma:index="30" nillable="true" ma:displayName="Budget" ma:format="123.456,00 € (Deutschland)" ma:LCID="1031" ma:internalName="Budget">
      <xsd:simpleType>
        <xsd:restriction base="dms:Currency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b828f-c4ca-4c59-9926-35b00eb75953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aef32946-5489-4c25-b758-273748c75024}" ma:internalName="TaxCatchAll" ma:showField="CatchAllData" ma:web="093b828f-c4ca-4c59-9926-35b00eb759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01728B-10C0-4F3F-9561-7023C396DF68}">
  <ds:schemaRefs>
    <ds:schemaRef ds:uri="http://schemas.microsoft.com/office/2006/metadata/properties"/>
    <ds:schemaRef ds:uri="http://schemas.microsoft.com/office/infopath/2007/PartnerControls"/>
    <ds:schemaRef ds:uri="0a2adfe5-93f7-48e1-9484-d023ef9b3647"/>
    <ds:schemaRef ds:uri="093b828f-c4ca-4c59-9926-35b00eb75953"/>
  </ds:schemaRefs>
</ds:datastoreItem>
</file>

<file path=customXml/itemProps3.xml><?xml version="1.0" encoding="utf-8"?>
<ds:datastoreItem xmlns:ds="http://schemas.openxmlformats.org/officeDocument/2006/customXml" ds:itemID="{35E20C0E-B88B-4341-B18E-FF8D124B11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FBF58F-C34F-4847-B221-849B6CEB1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2adfe5-93f7-48e1-9484-d023ef9b3647"/>
    <ds:schemaRef ds:uri="093b828f-c4ca-4c59-9926-35b00eb75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Mohamed Ouahi</cp:lastModifiedBy>
  <cp:revision>6</cp:revision>
  <dcterms:created xsi:type="dcterms:W3CDTF">2013-12-23T23:15:00Z</dcterms:created>
  <dcterms:modified xsi:type="dcterms:W3CDTF">2025-05-02T08:49:00Z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0x01010078E9A204CFC2C24D96033AB0E41AE444</vt:lpwstr>
  </property>
</Properties>
</file>